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BFD0D" w14:textId="77777777" w:rsidR="004532E9" w:rsidRPr="00AA76CB" w:rsidRDefault="004532E9" w:rsidP="00087492">
      <w:pPr>
        <w:pStyle w:val="Tytu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240" w:after="240"/>
      </w:pPr>
      <w:r>
        <w:t>KARTA GWARANCYJNA</w:t>
      </w:r>
    </w:p>
    <w:p w14:paraId="39C7B9FC" w14:textId="77777777" w:rsidR="004532E9" w:rsidRPr="00275906" w:rsidRDefault="004532E9" w:rsidP="00C326D0">
      <w:pPr>
        <w:pStyle w:val="Podtytu"/>
      </w:pPr>
      <w:r w:rsidRPr="00AA76CB">
        <w:t>Załącznik do U</w:t>
      </w:r>
      <w:r>
        <w:t xml:space="preserve">mowy na </w:t>
      </w:r>
      <w:r w:rsidRPr="00C326D0">
        <w:t>realizację Inwestycji pn.</w:t>
      </w:r>
    </w:p>
    <w:p w14:paraId="3E36BF5B" w14:textId="77777777" w:rsidR="00E95337" w:rsidRDefault="00275906" w:rsidP="00C326D0">
      <w:pPr>
        <w:pStyle w:val="Podtytu"/>
      </w:pPr>
      <w:r w:rsidRPr="00275906">
        <w:t>„</w:t>
      </w:r>
      <w:r w:rsidR="00E95337">
        <w:t xml:space="preserve">Rozbudowa budynku SP ZOZ w Parczewie </w:t>
      </w:r>
    </w:p>
    <w:p w14:paraId="5557D27C" w14:textId="77777777" w:rsidR="00E95337" w:rsidRDefault="00E95337" w:rsidP="00C326D0">
      <w:pPr>
        <w:pStyle w:val="Podtytu"/>
      </w:pPr>
      <w:r>
        <w:t>o oddział geriatrii, rehabilitacji i zakład rehabilitacji</w:t>
      </w:r>
      <w:r w:rsidR="00275906" w:rsidRPr="00275906">
        <w:t xml:space="preserve">” </w:t>
      </w:r>
    </w:p>
    <w:p w14:paraId="2532C361" w14:textId="77777777" w:rsidR="00E95337" w:rsidRDefault="00275906" w:rsidP="00C326D0">
      <w:pPr>
        <w:pStyle w:val="Podtytu"/>
      </w:pPr>
      <w:r w:rsidRPr="00275906">
        <w:t>w ramach przedsięwzięcia inwestycyjnego</w:t>
      </w:r>
      <w:bookmarkStart w:id="0" w:name="_Hlk489900080"/>
      <w:r w:rsidRPr="00275906">
        <w:t xml:space="preserve"> </w:t>
      </w:r>
    </w:p>
    <w:p w14:paraId="277E1C08" w14:textId="77777777" w:rsidR="004532E9" w:rsidRPr="00275906" w:rsidRDefault="00275906" w:rsidP="00C326D0">
      <w:pPr>
        <w:pStyle w:val="Podtytu"/>
      </w:pPr>
      <w:r w:rsidRPr="00275906">
        <w:t>„</w:t>
      </w:r>
      <w:bookmarkEnd w:id="0"/>
      <w:r w:rsidR="00E95337">
        <w:t>Modernizacja budynku głównego SP ZOZ w Parczewie</w:t>
      </w:r>
      <w:r w:rsidRPr="00275906">
        <w:t>”</w:t>
      </w:r>
    </w:p>
    <w:p w14:paraId="2C0636CC" w14:textId="77777777" w:rsidR="004532E9" w:rsidRDefault="004532E9" w:rsidP="00C326D0">
      <w:pPr>
        <w:pStyle w:val="Podtytu"/>
        <w:rPr>
          <w:b w:val="0"/>
          <w:i/>
        </w:rPr>
      </w:pPr>
      <w:r w:rsidRPr="00C326D0">
        <w:rPr>
          <w:b w:val="0"/>
          <w:i/>
        </w:rPr>
        <w:t>(zw. dalej Umową)</w:t>
      </w:r>
    </w:p>
    <w:p w14:paraId="158DDA3B" w14:textId="77777777" w:rsidR="009454A3" w:rsidRPr="009454A3" w:rsidRDefault="009454A3" w:rsidP="009454A3">
      <w:pPr>
        <w:pStyle w:val="Tekstpodstawowy"/>
      </w:pPr>
    </w:p>
    <w:p w14:paraId="05710C6D" w14:textId="77777777" w:rsidR="004532E9" w:rsidRPr="009877C5" w:rsidRDefault="004532E9" w:rsidP="00087492">
      <w:pPr>
        <w:spacing w:before="120" w:line="320" w:lineRule="atLeast"/>
        <w:jc w:val="both"/>
        <w:rPr>
          <w:rFonts w:ascii="Arial" w:hAnsi="Arial" w:cs="Arial"/>
          <w:b/>
          <w:i/>
          <w:sz w:val="22"/>
          <w:szCs w:val="22"/>
        </w:rPr>
      </w:pPr>
      <w:r w:rsidRPr="00AA76CB">
        <w:rPr>
          <w:rFonts w:ascii="Arial" w:hAnsi="Arial"/>
          <w:b/>
          <w:sz w:val="22"/>
        </w:rPr>
        <w:t xml:space="preserve">GWARANTEM </w:t>
      </w:r>
      <w:r w:rsidRPr="00AA76CB">
        <w:rPr>
          <w:rFonts w:ascii="Arial" w:hAnsi="Arial"/>
          <w:sz w:val="22"/>
        </w:rPr>
        <w:t xml:space="preserve">jest Wykonawca: </w:t>
      </w:r>
      <w:r>
        <w:rPr>
          <w:rFonts w:ascii="Arial" w:hAnsi="Arial" w:cs="Arial"/>
          <w:b/>
          <w:sz w:val="22"/>
          <w:szCs w:val="22"/>
        </w:rPr>
        <w:t>…..</w:t>
      </w:r>
    </w:p>
    <w:p w14:paraId="5CF65CAE" w14:textId="77777777" w:rsidR="004532E9" w:rsidRDefault="004532E9" w:rsidP="00087492">
      <w:pPr>
        <w:spacing w:before="120" w:line="276" w:lineRule="auto"/>
        <w:jc w:val="both"/>
        <w:rPr>
          <w:rFonts w:ascii="Arial" w:hAnsi="Arial"/>
          <w:b/>
          <w:caps/>
          <w:sz w:val="22"/>
        </w:rPr>
      </w:pPr>
    </w:p>
    <w:p w14:paraId="724E6A0E" w14:textId="77777777" w:rsidR="004532E9" w:rsidRPr="00087492" w:rsidRDefault="004532E9" w:rsidP="00087492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87492">
        <w:rPr>
          <w:rFonts w:ascii="Arial" w:hAnsi="Arial" w:cs="Arial"/>
          <w:b/>
          <w:caps/>
          <w:sz w:val="22"/>
          <w:szCs w:val="22"/>
        </w:rPr>
        <w:t>Uprawnionym</w:t>
      </w:r>
      <w:r w:rsidRPr="00087492">
        <w:rPr>
          <w:rFonts w:ascii="Arial" w:hAnsi="Arial" w:cs="Arial"/>
          <w:sz w:val="22"/>
          <w:szCs w:val="22"/>
        </w:rPr>
        <w:t xml:space="preserve"> z tytułu gwarancji jest Zamawiający: </w:t>
      </w:r>
      <w:r w:rsidR="00E95337" w:rsidRPr="009454A3">
        <w:rPr>
          <w:rFonts w:ascii="Arial" w:hAnsi="Arial" w:cs="Arial"/>
          <w:sz w:val="22"/>
          <w:szCs w:val="22"/>
        </w:rPr>
        <w:t>….</w:t>
      </w:r>
      <w:r w:rsidRPr="009454A3">
        <w:rPr>
          <w:rFonts w:ascii="Arial" w:hAnsi="Arial" w:cs="Arial"/>
          <w:sz w:val="22"/>
          <w:szCs w:val="22"/>
        </w:rPr>
        <w:t>.</w:t>
      </w:r>
    </w:p>
    <w:p w14:paraId="45479C0A" w14:textId="77777777" w:rsidR="004532E9" w:rsidRDefault="004532E9" w:rsidP="00087492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Niezależnie od uprawnień przysługujących Zamawiającemu,</w:t>
      </w:r>
      <w:r w:rsidRPr="00AA76CB">
        <w:rPr>
          <w:rFonts w:ascii="Arial" w:hAnsi="Arial"/>
          <w:sz w:val="22"/>
          <w:szCs w:val="22"/>
        </w:rPr>
        <w:t xml:space="preserve"> upoważnia </w:t>
      </w:r>
      <w:r>
        <w:rPr>
          <w:rFonts w:ascii="Arial" w:hAnsi="Arial"/>
          <w:sz w:val="22"/>
          <w:szCs w:val="22"/>
        </w:rPr>
        <w:t xml:space="preserve">on </w:t>
      </w:r>
      <w:r w:rsidR="00275906">
        <w:rPr>
          <w:rFonts w:ascii="Arial" w:hAnsi="Arial"/>
          <w:sz w:val="22"/>
          <w:szCs w:val="22"/>
        </w:rPr>
        <w:t>Inspektora Nadzoru Inwestorskiego</w:t>
      </w:r>
      <w:r>
        <w:rPr>
          <w:rFonts w:ascii="Arial" w:hAnsi="Arial"/>
          <w:sz w:val="22"/>
          <w:szCs w:val="22"/>
        </w:rPr>
        <w:t>: …….</w:t>
      </w:r>
      <w:r>
        <w:rPr>
          <w:rFonts w:ascii="Arial" w:hAnsi="Arial" w:cs="Arial"/>
          <w:sz w:val="22"/>
          <w:szCs w:val="22"/>
        </w:rPr>
        <w:t>,</w:t>
      </w:r>
    </w:p>
    <w:p w14:paraId="6739F656" w14:textId="77777777" w:rsidR="004532E9" w:rsidRPr="00AA76CB" w:rsidRDefault="004532E9" w:rsidP="0008749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AA76CB">
        <w:rPr>
          <w:rFonts w:ascii="Arial" w:hAnsi="Arial"/>
          <w:sz w:val="22"/>
          <w:szCs w:val="22"/>
        </w:rPr>
        <w:t xml:space="preserve">do wykonywania w jego imieniu i na jego rzecz wszelkich uprawnień przysługujących  mu z tytułu niniejszej gwarancji. </w:t>
      </w:r>
    </w:p>
    <w:p w14:paraId="35AC1EC1" w14:textId="77777777" w:rsidR="004532E9" w:rsidRPr="00AA76CB" w:rsidRDefault="004532E9" w:rsidP="00087492">
      <w:pPr>
        <w:spacing w:before="120" w:line="276" w:lineRule="auto"/>
        <w:jc w:val="both"/>
        <w:rPr>
          <w:rFonts w:ascii="Arial" w:hAnsi="Arial"/>
          <w:sz w:val="22"/>
          <w:szCs w:val="22"/>
        </w:rPr>
      </w:pPr>
      <w:r w:rsidRPr="00AA76CB">
        <w:rPr>
          <w:rFonts w:ascii="Arial" w:hAnsi="Arial"/>
          <w:sz w:val="22"/>
          <w:szCs w:val="22"/>
        </w:rPr>
        <w:t>Ilekroć w karcie gwarancyjnej jest mowa o Uprawnionym</w:t>
      </w:r>
      <w:r>
        <w:rPr>
          <w:rFonts w:ascii="Arial" w:hAnsi="Arial"/>
          <w:sz w:val="22"/>
          <w:szCs w:val="22"/>
        </w:rPr>
        <w:t>, rozumie się</w:t>
      </w:r>
      <w:r w:rsidRPr="00AA76CB">
        <w:rPr>
          <w:rFonts w:ascii="Arial" w:hAnsi="Arial"/>
          <w:sz w:val="22"/>
          <w:szCs w:val="22"/>
        </w:rPr>
        <w:t xml:space="preserve"> przez to także </w:t>
      </w:r>
      <w:r>
        <w:rPr>
          <w:rFonts w:ascii="Arial" w:hAnsi="Arial"/>
          <w:sz w:val="22"/>
          <w:szCs w:val="22"/>
        </w:rPr>
        <w:t>Inżyniera Kontraktu</w:t>
      </w:r>
      <w:r w:rsidRPr="00AA76CB">
        <w:rPr>
          <w:rFonts w:ascii="Arial" w:hAnsi="Arial"/>
          <w:sz w:val="22"/>
          <w:szCs w:val="22"/>
        </w:rPr>
        <w:t>.</w:t>
      </w:r>
    </w:p>
    <w:p w14:paraId="27249FF7" w14:textId="77777777" w:rsidR="004532E9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</w:p>
    <w:p w14:paraId="43199601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§ 1</w:t>
      </w:r>
    </w:p>
    <w:p w14:paraId="479C84F2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Przedmiot i termin gwarancji</w:t>
      </w:r>
    </w:p>
    <w:p w14:paraId="5AA516EC" w14:textId="77777777" w:rsidR="004532E9" w:rsidRPr="00E95337" w:rsidRDefault="004532E9" w:rsidP="00E95337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E95337">
        <w:rPr>
          <w:rFonts w:ascii="Arial" w:hAnsi="Arial" w:cs="Arial"/>
          <w:sz w:val="22"/>
          <w:szCs w:val="22"/>
        </w:rPr>
        <w:t>Niniejsza gwarancja obejmuje całość przedmiotu Umowy na realizację Inwestycji pn.</w:t>
      </w:r>
      <w:r w:rsidR="00275906" w:rsidRPr="00E95337">
        <w:rPr>
          <w:rFonts w:ascii="Arial" w:hAnsi="Arial" w:cs="Arial"/>
          <w:sz w:val="22"/>
          <w:szCs w:val="22"/>
        </w:rPr>
        <w:t xml:space="preserve"> </w:t>
      </w:r>
      <w:r w:rsidR="00E95337" w:rsidRPr="00E95337">
        <w:rPr>
          <w:rFonts w:ascii="Arial" w:hAnsi="Arial" w:cs="Arial"/>
          <w:sz w:val="22"/>
          <w:szCs w:val="22"/>
        </w:rPr>
        <w:t>„Rozbudowa budynku SP ZOZ w Parczewie o oddział geriatrii, rehabilitacji i zakład rehabilitacji</w:t>
      </w:r>
      <w:r w:rsidR="00275906" w:rsidRPr="00E95337">
        <w:rPr>
          <w:rFonts w:ascii="Arial" w:hAnsi="Arial" w:cs="Arial"/>
          <w:i/>
          <w:sz w:val="22"/>
          <w:szCs w:val="22"/>
        </w:rPr>
        <w:t>”</w:t>
      </w:r>
      <w:r w:rsidR="00275906" w:rsidRPr="00E95337">
        <w:rPr>
          <w:rFonts w:ascii="Arial" w:hAnsi="Arial" w:cs="Arial"/>
          <w:sz w:val="22"/>
          <w:szCs w:val="22"/>
        </w:rPr>
        <w:t xml:space="preserve"> w ramach przedsięwzięcia inwestycyjnego </w:t>
      </w:r>
      <w:r w:rsidR="00E95337" w:rsidRPr="00E95337">
        <w:rPr>
          <w:rFonts w:ascii="Arial" w:hAnsi="Arial" w:cs="Arial"/>
          <w:sz w:val="22"/>
          <w:szCs w:val="22"/>
        </w:rPr>
        <w:t>„Modernizacja budynku głównego SP ZOZ w Parczewie”</w:t>
      </w:r>
      <w:r w:rsidRPr="00E95337">
        <w:rPr>
          <w:rFonts w:ascii="Arial" w:hAnsi="Arial" w:cs="Arial"/>
          <w:sz w:val="22"/>
          <w:szCs w:val="22"/>
        </w:rPr>
        <w:t xml:space="preserve">, zawartej w wyniku rozstrzygnięcia postępowania o udzielenie zamówienia publicznego prowadzonego w trybie przetargu </w:t>
      </w:r>
      <w:r w:rsidR="00275906" w:rsidRPr="00E95337">
        <w:rPr>
          <w:rFonts w:ascii="Arial" w:hAnsi="Arial" w:cs="Arial"/>
          <w:sz w:val="22"/>
          <w:szCs w:val="22"/>
        </w:rPr>
        <w:t>nie</w:t>
      </w:r>
      <w:r w:rsidRPr="00E95337">
        <w:rPr>
          <w:rFonts w:ascii="Arial" w:hAnsi="Arial" w:cs="Arial"/>
          <w:sz w:val="22"/>
          <w:szCs w:val="22"/>
        </w:rPr>
        <w:t>ograniczonego</w:t>
      </w:r>
      <w:r w:rsidR="00275906" w:rsidRPr="00E95337">
        <w:rPr>
          <w:rFonts w:ascii="Arial" w:hAnsi="Arial"/>
          <w:sz w:val="22"/>
        </w:rPr>
        <w:t>.</w:t>
      </w:r>
    </w:p>
    <w:p w14:paraId="0A6D41DD" w14:textId="77777777" w:rsidR="004532E9" w:rsidRPr="00AA76CB" w:rsidRDefault="004532E9" w:rsidP="00087492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Gwarant odpowiada wobec Uprawnionego z tytułu niniejszej Karty Gwarancyjnej za cały przedmiot Umowy, w tym także za części </w:t>
      </w:r>
      <w:r>
        <w:rPr>
          <w:rFonts w:ascii="Arial" w:hAnsi="Arial"/>
          <w:sz w:val="22"/>
        </w:rPr>
        <w:t>przedmiotu U</w:t>
      </w:r>
      <w:r w:rsidRPr="00AA76CB">
        <w:rPr>
          <w:rFonts w:ascii="Arial" w:hAnsi="Arial"/>
          <w:sz w:val="22"/>
        </w:rPr>
        <w:t>mowy realizowane przez podwykonawców i dalszych podwykonawców. Gwarant jest odpowiedzialny wobec Uprawnionego za realizację wszystkich zobowiązań zawartych w Umowie.</w:t>
      </w:r>
    </w:p>
    <w:p w14:paraId="1C8484DE" w14:textId="77777777" w:rsidR="004532E9" w:rsidRPr="00366F7E" w:rsidRDefault="004532E9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Termin gwarancji </w:t>
      </w:r>
      <w:r>
        <w:rPr>
          <w:rFonts w:ascii="Arial" w:hAnsi="Arial"/>
          <w:sz w:val="22"/>
        </w:rPr>
        <w:t xml:space="preserve">na wykonane opracowania projektowe oraz zrealizowane roboty budowlane </w:t>
      </w:r>
      <w:r w:rsidRPr="00AA76CB">
        <w:rPr>
          <w:rFonts w:ascii="Arial" w:hAnsi="Arial"/>
          <w:sz w:val="22"/>
        </w:rPr>
        <w:t>wyn</w:t>
      </w:r>
      <w:r>
        <w:rPr>
          <w:rFonts w:ascii="Arial" w:hAnsi="Arial"/>
          <w:sz w:val="22"/>
        </w:rPr>
        <w:t>osi …</w:t>
      </w:r>
      <w:r w:rsidRPr="00366F7E">
        <w:rPr>
          <w:rFonts w:ascii="Arial" w:hAnsi="Arial"/>
          <w:sz w:val="22"/>
        </w:rPr>
        <w:t xml:space="preserve"> od daty </w:t>
      </w:r>
      <w:r>
        <w:rPr>
          <w:rFonts w:ascii="Arial" w:hAnsi="Arial"/>
          <w:sz w:val="22"/>
        </w:rPr>
        <w:t xml:space="preserve">podpisania protokołu odbioru końcowego przedmiotu Umowy, a w przypadku stwierdzenia w toku odbioru końcowego wad nadających się do usunięcia </w:t>
      </w:r>
      <w:r>
        <w:rPr>
          <w:rFonts w:ascii="Arial" w:hAnsi="Arial"/>
          <w:sz w:val="22"/>
          <w:szCs w:val="22"/>
        </w:rPr>
        <w:sym w:font="Symbol" w:char="F02D"/>
      </w:r>
      <w:r>
        <w:rPr>
          <w:rFonts w:ascii="Arial" w:hAnsi="Arial"/>
          <w:sz w:val="22"/>
        </w:rPr>
        <w:t xml:space="preserve"> od daty podpisania protokołu z usunięcia tych wad</w:t>
      </w:r>
      <w:r w:rsidRPr="00366F7E">
        <w:rPr>
          <w:rFonts w:ascii="Arial" w:hAnsi="Arial"/>
          <w:sz w:val="22"/>
        </w:rPr>
        <w:t>.</w:t>
      </w:r>
    </w:p>
    <w:p w14:paraId="22E9FA5D" w14:textId="77777777" w:rsidR="004532E9" w:rsidRPr="00AA76CB" w:rsidRDefault="004532E9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Niezależnie od uprawnień z tytułu udzielonej gwarancji jakości, Zamawiający może w okresie obowiązywania gwarancji wykonywać uprawnienia z tyt</w:t>
      </w:r>
      <w:r>
        <w:rPr>
          <w:rFonts w:ascii="Arial" w:hAnsi="Arial"/>
          <w:sz w:val="22"/>
        </w:rPr>
        <w:t>ułu rękojmi za wady przedmiotu U</w:t>
      </w:r>
      <w:r w:rsidRPr="00AA76CB">
        <w:rPr>
          <w:rFonts w:ascii="Arial" w:hAnsi="Arial"/>
          <w:sz w:val="22"/>
        </w:rPr>
        <w:t>mowy.</w:t>
      </w:r>
    </w:p>
    <w:p w14:paraId="053680BB" w14:textId="77777777" w:rsidR="004532E9" w:rsidRPr="00AA76CB" w:rsidRDefault="004532E9" w:rsidP="00366F7E">
      <w:pPr>
        <w:numPr>
          <w:ilvl w:val="0"/>
          <w:numId w:val="4"/>
        </w:numPr>
        <w:tabs>
          <w:tab w:val="clear" w:pos="360"/>
          <w:tab w:val="num" w:pos="426"/>
        </w:tabs>
        <w:spacing w:before="120" w:line="276" w:lineRule="auto"/>
        <w:ind w:left="426" w:hanging="426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Ilekroć w niniejszej Karcie Gwarancyjnej jest mowa o wadzie należy przez to rozumieć wadę fizyczną, o której mowa w art. 556 § 1 k.c.</w:t>
      </w:r>
    </w:p>
    <w:p w14:paraId="7DF9C752" w14:textId="77777777" w:rsidR="009454A3" w:rsidRDefault="009454A3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</w:p>
    <w:p w14:paraId="72609656" w14:textId="77777777" w:rsidR="009454A3" w:rsidRDefault="009454A3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</w:p>
    <w:p w14:paraId="16F5293A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lastRenderedPageBreak/>
        <w:t>§ 2</w:t>
      </w:r>
    </w:p>
    <w:p w14:paraId="563B5EC0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Obowiązki i uprawnienia Stron</w:t>
      </w:r>
    </w:p>
    <w:p w14:paraId="3EAECCEF" w14:textId="77777777" w:rsidR="004532E9" w:rsidRPr="00AA76CB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 przypadku wystąpienia jakiejkolwiek wady w przedmiocie Umowy, Uprawniony ma prawo do:</w:t>
      </w:r>
    </w:p>
    <w:p w14:paraId="52F8B6DA" w14:textId="77777777" w:rsidR="00275906" w:rsidRPr="00AA76CB" w:rsidRDefault="00275906" w:rsidP="00275906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żądania usunięcia wady przedmiotu Umowy, a w przypadku gdy dana rzecz wchodząca w zakres przedmiotu Umowy była już pięciokrotnie naprawiana i naprawy te były naprawami istotnymi (tzn. wpływającymi na użyteczność całej rzeczy i powodującymi, że bez ich usunięcia użyteczność rzeczy jako całości byłaby zmniejszona) – do żądania wymiany całej tej rzeczy na nową, wolną od wad; </w:t>
      </w:r>
    </w:p>
    <w:p w14:paraId="2A8BB4B8" w14:textId="77777777" w:rsidR="00275906" w:rsidRPr="00AA76CB" w:rsidRDefault="00275906" w:rsidP="00275906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żądania usunięcia wady przedmiotu Umowy, a w przypadku, gdy ten sam element (podzespół) był już trzykrotnie naprawiany – do żądania wymiany tego elementu (podzespołu) na nowy, wolny od wad;</w:t>
      </w:r>
    </w:p>
    <w:p w14:paraId="4CA0C36C" w14:textId="77777777" w:rsidR="004532E9" w:rsidRPr="00AA76CB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wskazania trybu usunięcia / wymiany wady</w:t>
      </w:r>
      <w:r w:rsidRPr="00AA76CB">
        <w:rPr>
          <w:rFonts w:ascii="Arial" w:hAnsi="Arial"/>
          <w:sz w:val="22"/>
        </w:rPr>
        <w:t xml:space="preserve"> rzeczy na wolną od wad;</w:t>
      </w:r>
    </w:p>
    <w:p w14:paraId="4E75D223" w14:textId="77777777" w:rsidR="004532E9" w:rsidRPr="00AA76CB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żądania od Gwaranta odszkodowania (obejmującego zarówno poniesione straty, jak i utracone korzyści, jakich doznał Uprawniony lub osoby trzecie) na skutek wystąpienia wad;</w:t>
      </w:r>
    </w:p>
    <w:p w14:paraId="190B62A2" w14:textId="77777777" w:rsidR="004532E9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żądania od Gwaranta kary umownej za ni</w:t>
      </w:r>
      <w:r>
        <w:rPr>
          <w:rFonts w:ascii="Arial" w:hAnsi="Arial"/>
          <w:sz w:val="22"/>
        </w:rPr>
        <w:t>eterminowe przystąpienie do usuwania wad / wymiany</w:t>
      </w:r>
      <w:r w:rsidRPr="00AA76CB">
        <w:rPr>
          <w:rFonts w:ascii="Arial" w:hAnsi="Arial"/>
          <w:sz w:val="22"/>
        </w:rPr>
        <w:t xml:space="preserve"> rzeczy na wolną od wad w wysokości 0,0</w:t>
      </w:r>
      <w:r w:rsidR="00275906">
        <w:rPr>
          <w:rFonts w:ascii="Arial" w:hAnsi="Arial"/>
          <w:sz w:val="22"/>
        </w:rPr>
        <w:t>2</w:t>
      </w:r>
      <w:r w:rsidRPr="00AA76CB">
        <w:rPr>
          <w:rFonts w:ascii="Arial" w:hAnsi="Arial"/>
          <w:sz w:val="22"/>
        </w:rPr>
        <w:t xml:space="preserve"> % wartości brutto</w:t>
      </w:r>
      <w:r w:rsidR="00275906">
        <w:rPr>
          <w:rFonts w:ascii="Arial" w:hAnsi="Arial"/>
          <w:sz w:val="22"/>
        </w:rPr>
        <w:t xml:space="preserve"> Umowy</w:t>
      </w:r>
      <w:r w:rsidRPr="00AA76CB">
        <w:rPr>
          <w:rFonts w:ascii="Arial" w:hAnsi="Arial"/>
          <w:sz w:val="22"/>
        </w:rPr>
        <w:t>, za każdy dzień zwłoki;</w:t>
      </w:r>
    </w:p>
    <w:p w14:paraId="64D39320" w14:textId="77777777" w:rsidR="004532E9" w:rsidRPr="00AA76CB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żądania od Gwaranta kary umownej za ni</w:t>
      </w:r>
      <w:r>
        <w:rPr>
          <w:rFonts w:ascii="Arial" w:hAnsi="Arial"/>
          <w:sz w:val="22"/>
        </w:rPr>
        <w:t>eterminowe usunięcie wad / wymianę</w:t>
      </w:r>
      <w:r w:rsidRPr="00AA76CB">
        <w:rPr>
          <w:rFonts w:ascii="Arial" w:hAnsi="Arial"/>
          <w:sz w:val="22"/>
        </w:rPr>
        <w:t xml:space="preserve"> rzeczy na wolną od wad w wysokości 0,0</w:t>
      </w:r>
      <w:r w:rsidR="00275906">
        <w:rPr>
          <w:rFonts w:ascii="Arial" w:hAnsi="Arial"/>
          <w:sz w:val="22"/>
        </w:rPr>
        <w:t>5</w:t>
      </w:r>
      <w:r w:rsidRPr="00AA76CB">
        <w:rPr>
          <w:rFonts w:ascii="Arial" w:hAnsi="Arial"/>
          <w:sz w:val="22"/>
        </w:rPr>
        <w:t xml:space="preserve"> % </w:t>
      </w:r>
      <w:r w:rsidR="00275906" w:rsidRPr="00AA76CB">
        <w:rPr>
          <w:rFonts w:ascii="Arial" w:hAnsi="Arial"/>
          <w:sz w:val="22"/>
        </w:rPr>
        <w:t>wartości brutto</w:t>
      </w:r>
      <w:r w:rsidR="00275906">
        <w:rPr>
          <w:rFonts w:ascii="Arial" w:hAnsi="Arial"/>
          <w:sz w:val="22"/>
        </w:rPr>
        <w:t xml:space="preserve"> Umowy</w:t>
      </w:r>
      <w:r w:rsidR="00275906" w:rsidRPr="00AA76CB">
        <w:rPr>
          <w:rFonts w:ascii="Arial" w:hAnsi="Arial"/>
          <w:sz w:val="22"/>
        </w:rPr>
        <w:t>, za każdy dzień zwłoki</w:t>
      </w:r>
      <w:r w:rsidRPr="00AA76CB">
        <w:rPr>
          <w:rFonts w:ascii="Arial" w:hAnsi="Arial"/>
          <w:sz w:val="22"/>
        </w:rPr>
        <w:t>;</w:t>
      </w:r>
    </w:p>
    <w:p w14:paraId="23C02E42" w14:textId="77777777" w:rsidR="004532E9" w:rsidRPr="00AA76CB" w:rsidRDefault="004532E9" w:rsidP="00366F7E">
      <w:pPr>
        <w:numPr>
          <w:ilvl w:val="0"/>
          <w:numId w:val="2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żądania od Gwaranta odszkodowania za nieterminowe usunięcie wad</w:t>
      </w:r>
      <w:r>
        <w:rPr>
          <w:rFonts w:ascii="Arial" w:hAnsi="Arial"/>
          <w:sz w:val="22"/>
        </w:rPr>
        <w:t xml:space="preserve"> </w:t>
      </w:r>
      <w:r w:rsidRPr="00AA76CB">
        <w:rPr>
          <w:rFonts w:ascii="Arial" w:hAnsi="Arial"/>
          <w:sz w:val="22"/>
        </w:rPr>
        <w:t>/</w:t>
      </w:r>
      <w:r>
        <w:rPr>
          <w:rFonts w:ascii="Arial" w:hAnsi="Arial"/>
          <w:sz w:val="22"/>
        </w:rPr>
        <w:t xml:space="preserve"> </w:t>
      </w:r>
      <w:r w:rsidRPr="00AA76CB">
        <w:rPr>
          <w:rFonts w:ascii="Arial" w:hAnsi="Arial"/>
          <w:sz w:val="22"/>
        </w:rPr>
        <w:t>wymianę rzeczy (rozumianej jako: roboty budowlane</w:t>
      </w:r>
      <w:r w:rsidR="00275906">
        <w:rPr>
          <w:rFonts w:ascii="Arial" w:hAnsi="Arial"/>
          <w:sz w:val="22"/>
        </w:rPr>
        <w:t>)</w:t>
      </w:r>
      <w:r w:rsidRPr="00AA76CB">
        <w:rPr>
          <w:rFonts w:ascii="Arial" w:hAnsi="Arial"/>
          <w:sz w:val="22"/>
        </w:rPr>
        <w:t xml:space="preserve"> na wolne od wad w wysokości przewyższającej kwotę kary umownej, o której mowa w </w:t>
      </w:r>
      <w:r>
        <w:rPr>
          <w:rFonts w:ascii="Arial" w:hAnsi="Arial"/>
          <w:sz w:val="22"/>
        </w:rPr>
        <w:t xml:space="preserve">pkt. 5 </w:t>
      </w:r>
      <w:r>
        <w:rPr>
          <w:rFonts w:ascii="Arial" w:hAnsi="Arial"/>
          <w:sz w:val="22"/>
          <w:szCs w:val="22"/>
        </w:rPr>
        <w:sym w:font="Symbol" w:char="F02D"/>
      </w:r>
      <w:r>
        <w:rPr>
          <w:rFonts w:ascii="Arial" w:hAnsi="Arial"/>
          <w:sz w:val="22"/>
        </w:rPr>
        <w:t xml:space="preserve"> 6</w:t>
      </w:r>
      <w:r w:rsidRPr="00AA76CB">
        <w:rPr>
          <w:rFonts w:ascii="Arial" w:hAnsi="Arial"/>
          <w:sz w:val="22"/>
        </w:rPr>
        <w:t>.</w:t>
      </w:r>
    </w:p>
    <w:p w14:paraId="1EBB6894" w14:textId="77777777" w:rsidR="004532E9" w:rsidRPr="00AA76CB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 przypadku wystąpienia jakiejkolwiek wady w przedmiocie Umowy Gwarant jest zobowiązany do:</w:t>
      </w:r>
    </w:p>
    <w:p w14:paraId="16A7BE00" w14:textId="77777777" w:rsidR="004532E9" w:rsidRPr="00366F7E" w:rsidRDefault="004532E9" w:rsidP="00366F7E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366F7E">
        <w:rPr>
          <w:rFonts w:ascii="Arial" w:hAnsi="Arial"/>
          <w:sz w:val="22"/>
        </w:rPr>
        <w:t>terminowego spełnienia żądania Uprawnionego dotyczącego usunięcia wady, przy czym usunięcie wady może nastąpić również poprzez wymianę rzeczy wchodzącej w zakres przedmiotu Umowy na wolną od wad;</w:t>
      </w:r>
    </w:p>
    <w:p w14:paraId="3C30BD5F" w14:textId="77777777" w:rsidR="004532E9" w:rsidRPr="00AA76CB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terminowego spełnienia żądania Uprawnionego dotyczącego wymiany rzeczy na wolną od wad;</w:t>
      </w:r>
    </w:p>
    <w:p w14:paraId="34DDC845" w14:textId="77777777" w:rsidR="004532E9" w:rsidRPr="00AA76CB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zapłaty odszkodowania, o którym mowa w ust. 1</w:t>
      </w:r>
      <w:r>
        <w:rPr>
          <w:rFonts w:ascii="Arial" w:hAnsi="Arial"/>
          <w:sz w:val="22"/>
        </w:rPr>
        <w:t xml:space="preserve"> pkt 4</w:t>
      </w:r>
      <w:r w:rsidRPr="00AA76CB">
        <w:rPr>
          <w:rFonts w:ascii="Arial" w:hAnsi="Arial"/>
          <w:sz w:val="22"/>
        </w:rPr>
        <w:t>;</w:t>
      </w:r>
    </w:p>
    <w:p w14:paraId="3B58C1FA" w14:textId="77777777" w:rsidR="004532E9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zapłaty kary umownej</w:t>
      </w:r>
      <w:r>
        <w:rPr>
          <w:rFonts w:ascii="Arial" w:hAnsi="Arial"/>
          <w:sz w:val="22"/>
        </w:rPr>
        <w:t>, o której mowa w ust. 1 pkt 5</w:t>
      </w:r>
      <w:r w:rsidRPr="00AA76CB">
        <w:rPr>
          <w:rFonts w:ascii="Arial" w:hAnsi="Arial"/>
          <w:sz w:val="22"/>
        </w:rPr>
        <w:t>;</w:t>
      </w:r>
    </w:p>
    <w:p w14:paraId="57167587" w14:textId="77777777" w:rsidR="004532E9" w:rsidRPr="00AA76CB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zapłaty kary umownej</w:t>
      </w:r>
      <w:r>
        <w:rPr>
          <w:rFonts w:ascii="Arial" w:hAnsi="Arial"/>
          <w:sz w:val="22"/>
        </w:rPr>
        <w:t>, o której mowa w ust. 1 pkt 6</w:t>
      </w:r>
      <w:r w:rsidRPr="00AA76CB">
        <w:rPr>
          <w:rFonts w:ascii="Arial" w:hAnsi="Arial"/>
          <w:sz w:val="22"/>
        </w:rPr>
        <w:t>;</w:t>
      </w:r>
    </w:p>
    <w:p w14:paraId="13A7907D" w14:textId="77777777" w:rsidR="004532E9" w:rsidRPr="00AA76CB" w:rsidRDefault="004532E9" w:rsidP="00366F7E">
      <w:pPr>
        <w:numPr>
          <w:ilvl w:val="0"/>
          <w:numId w:val="6"/>
        </w:numPr>
        <w:tabs>
          <w:tab w:val="clear" w:pos="720"/>
          <w:tab w:val="num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zapłaty odszkodowania</w:t>
      </w:r>
      <w:r>
        <w:rPr>
          <w:rFonts w:ascii="Arial" w:hAnsi="Arial"/>
          <w:sz w:val="22"/>
        </w:rPr>
        <w:t>, o którym mowa w ust. 1 pkt 7</w:t>
      </w:r>
      <w:r w:rsidRPr="00AA76CB">
        <w:rPr>
          <w:rFonts w:ascii="Arial" w:hAnsi="Arial"/>
          <w:sz w:val="22"/>
        </w:rPr>
        <w:t>.</w:t>
      </w:r>
    </w:p>
    <w:p w14:paraId="1E5EDA16" w14:textId="77777777" w:rsidR="004532E9" w:rsidRPr="00AA76CB" w:rsidRDefault="004532E9" w:rsidP="00366F7E">
      <w:pPr>
        <w:numPr>
          <w:ilvl w:val="0"/>
          <w:numId w:val="5"/>
        </w:numPr>
        <w:tabs>
          <w:tab w:val="clear" w:pos="360"/>
          <w:tab w:val="num" w:pos="426"/>
        </w:tabs>
        <w:spacing w:before="120" w:line="276" w:lineRule="auto"/>
        <w:ind w:left="426" w:hanging="423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Ilekroć w dalszych postanowieniach jest mowa o </w:t>
      </w:r>
      <w:r w:rsidRPr="00AA76CB">
        <w:rPr>
          <w:rFonts w:ascii="Arial" w:hAnsi="Arial"/>
          <w:i/>
          <w:sz w:val="22"/>
        </w:rPr>
        <w:t>„usunięciu wady”</w:t>
      </w:r>
      <w:r w:rsidRPr="00AA76CB">
        <w:rPr>
          <w:rFonts w:ascii="Arial" w:hAnsi="Arial"/>
          <w:sz w:val="22"/>
        </w:rPr>
        <w:t xml:space="preserve"> należy przez to rozumieć również wymianę rzeczy (podzespołu/elementu) wchodzących w zakres przedmiotu Umowy na wolną/-y od wad.</w:t>
      </w:r>
    </w:p>
    <w:p w14:paraId="37E14D31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§ 3</w:t>
      </w:r>
    </w:p>
    <w:p w14:paraId="595B2A6A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Przeglądy gwarancyjne</w:t>
      </w:r>
    </w:p>
    <w:p w14:paraId="197707A4" w14:textId="3B233744" w:rsidR="004532E9" w:rsidRPr="00DF6268" w:rsidRDefault="004532E9" w:rsidP="00087492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DF6268">
        <w:rPr>
          <w:rFonts w:ascii="Arial" w:hAnsi="Arial"/>
          <w:sz w:val="22"/>
        </w:rPr>
        <w:t>Komisyjne przeglądy gwarancyjne o</w:t>
      </w:r>
      <w:bookmarkStart w:id="1" w:name="_GoBack"/>
      <w:bookmarkEnd w:id="1"/>
      <w:r w:rsidRPr="00DF6268">
        <w:rPr>
          <w:rFonts w:ascii="Arial" w:hAnsi="Arial"/>
          <w:sz w:val="22"/>
        </w:rPr>
        <w:t xml:space="preserve">dbywać się będą </w:t>
      </w:r>
      <w:r w:rsidR="007634C4" w:rsidRPr="00BD5BE9">
        <w:rPr>
          <w:rFonts w:ascii="Arial" w:hAnsi="Arial"/>
          <w:sz w:val="22"/>
        </w:rPr>
        <w:t>co najmniej raz w roku, w miesiącu…</w:t>
      </w:r>
      <w:r w:rsidR="009454A3" w:rsidRPr="00BD5BE9">
        <w:t xml:space="preserve"> </w:t>
      </w:r>
      <w:r w:rsidRPr="00DF6268">
        <w:rPr>
          <w:rFonts w:ascii="Arial" w:hAnsi="Arial"/>
          <w:sz w:val="22"/>
        </w:rPr>
        <w:t>w każdym roku obowiązywania niniejszej gwarancji.</w:t>
      </w:r>
    </w:p>
    <w:p w14:paraId="066CDDF9" w14:textId="77777777" w:rsidR="004532E9" w:rsidRPr="00AA76CB" w:rsidRDefault="004532E9" w:rsidP="00087492">
      <w:pPr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/>
          <w:sz w:val="22"/>
        </w:rPr>
      </w:pPr>
      <w:r w:rsidRPr="005C6588">
        <w:rPr>
          <w:rFonts w:ascii="Arial" w:hAnsi="Arial"/>
          <w:sz w:val="22"/>
        </w:rPr>
        <w:lastRenderedPageBreak/>
        <w:t>Datę, godzinę i miejsce dokonania przeglądu</w:t>
      </w:r>
      <w:r w:rsidRPr="00AA76CB">
        <w:rPr>
          <w:rFonts w:ascii="Arial" w:hAnsi="Arial"/>
          <w:sz w:val="22"/>
        </w:rPr>
        <w:t xml:space="preserve"> gwarancyjnego wyznacza Uprawniony, zawiadamiając o nim Gwaranta na piśmie (listem poleconym za potwierdzeniem odbioru), z co najmniej 14-dniowym wyprzedzeniem.</w:t>
      </w:r>
    </w:p>
    <w:p w14:paraId="198C4033" w14:textId="77777777" w:rsidR="004532E9" w:rsidRPr="00AA76CB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 skład komisji przeglądowej będą wchodziły co najmniej dwie osoby wyznaczone przez Uprawnionego oraz co najmniej dwie osoby wyznaczone przez Gwaranta.</w:t>
      </w:r>
    </w:p>
    <w:p w14:paraId="3487947C" w14:textId="77777777" w:rsidR="004532E9" w:rsidRPr="00AA76CB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058161D" w14:textId="77777777" w:rsidR="004532E9" w:rsidRPr="00AA76CB" w:rsidRDefault="004532E9" w:rsidP="00087492">
      <w:pPr>
        <w:numPr>
          <w:ilvl w:val="0"/>
          <w:numId w:val="7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Z każdego przeglądu gwarancyjnego sporządza się szczegółowy Protokół Przeglądu Gwarancyjnego, w co najmniej trzech egzemplarzach, dwa dla Uprawnionego i jeden dla Gwaranta. W przypadku nieobecności przedstawicieli Gwaranta, Uprawniony niezwłocznie przesyła Gwarantowi jeden egzemplarz Protokołu Przeglądu Gwarancyjnego.</w:t>
      </w:r>
    </w:p>
    <w:p w14:paraId="5E5531CC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§ 4</w:t>
      </w:r>
    </w:p>
    <w:p w14:paraId="05644218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Wezwanie do usunięcia wady</w:t>
      </w:r>
    </w:p>
    <w:p w14:paraId="7248442B" w14:textId="77777777" w:rsidR="004532E9" w:rsidRPr="00AA76CB" w:rsidRDefault="004532E9" w:rsidP="00087492">
      <w:p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 przypadku ujawnienia wady w czasie innym niż podczas przeglądu gwarancyjnego, Uprawniony niezwłocznie, lecz nie później niż w ciągu 3 dni od ujawnienia wady, pisemnie zawiadomi o niej Gwaranta, równocześnie wzywając go do usunięcia ujawnionej wady w odpowiednim trybie: </w:t>
      </w:r>
    </w:p>
    <w:p w14:paraId="596C2154" w14:textId="77777777" w:rsidR="004532E9" w:rsidRDefault="004532E9" w:rsidP="003A70C3">
      <w:pPr>
        <w:pStyle w:val="Akapitzlist"/>
        <w:numPr>
          <w:ilvl w:val="0"/>
          <w:numId w:val="1"/>
        </w:numPr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3A70C3">
        <w:rPr>
          <w:rFonts w:ascii="Arial" w:hAnsi="Arial"/>
          <w:sz w:val="22"/>
        </w:rPr>
        <w:t xml:space="preserve">zwykłym, o którym mowa w § 5 ust. 1, lub </w:t>
      </w:r>
    </w:p>
    <w:p w14:paraId="24476929" w14:textId="77777777" w:rsidR="004532E9" w:rsidRPr="003A70C3" w:rsidRDefault="004532E9" w:rsidP="003A70C3">
      <w:pPr>
        <w:pStyle w:val="Akapitzlist"/>
        <w:numPr>
          <w:ilvl w:val="0"/>
          <w:numId w:val="1"/>
        </w:numPr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3A70C3">
        <w:rPr>
          <w:rFonts w:ascii="Arial" w:hAnsi="Arial"/>
          <w:sz w:val="22"/>
        </w:rPr>
        <w:t>awaryjnym, o którym mowa w § 5 ust. 2.</w:t>
      </w:r>
    </w:p>
    <w:p w14:paraId="629A14F9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§ 5</w:t>
      </w:r>
    </w:p>
    <w:p w14:paraId="4C236E72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Tryby usuwania wad</w:t>
      </w:r>
    </w:p>
    <w:p w14:paraId="0650EB07" w14:textId="77777777" w:rsidR="004532E9" w:rsidRPr="00AA76CB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Gwarant obowiązany jest przystąpić do usuwania ujawnionej wady w ciągu 3 dni od daty otrzymania wezwania, o którym mowa w § 4 </w:t>
      </w:r>
      <w:r w:rsidR="00275906">
        <w:rPr>
          <w:rFonts w:ascii="Arial" w:hAnsi="Arial"/>
          <w:sz w:val="22"/>
        </w:rPr>
        <w:t xml:space="preserve">pkt 1 </w:t>
      </w:r>
      <w:r w:rsidRPr="00AA76CB">
        <w:rPr>
          <w:rFonts w:ascii="Arial" w:hAnsi="Arial"/>
          <w:sz w:val="22"/>
        </w:rPr>
        <w:t>lub od daty sporządzenia Protokołu Przeglądu Gwarancyjnego. Termin usuwania wad nie może być dłuższy niż 21 dni od daty otrzymania wezwania lub daty sporządzenia Protokołu Przeglądu Gwarancyjnego. (tryb zwykły).</w:t>
      </w:r>
    </w:p>
    <w:p w14:paraId="69551653" w14:textId="77777777" w:rsidR="004532E9" w:rsidRPr="00AA76CB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 przypadku, kiedy ujawniona wada ogranicza lub uniemożliwia </w:t>
      </w:r>
      <w:r>
        <w:rPr>
          <w:rFonts w:ascii="Arial" w:hAnsi="Arial"/>
          <w:sz w:val="22"/>
        </w:rPr>
        <w:t>użytkowanie części lub całości przedmiotu Umowy</w:t>
      </w:r>
      <w:r w:rsidRPr="00AA76CB">
        <w:rPr>
          <w:rFonts w:ascii="Arial" w:hAnsi="Arial"/>
          <w:sz w:val="22"/>
        </w:rPr>
        <w:t>, a także gdy ujawniona wada może skutkować zagrożeniem dla życia lub zdrowia ludzi, zanieczyszczeniem środowiska, wystąpieniem niepowetowanej szkody dla Uprawnionego lub osób trzecich, jak również w innych przypadkach niecierpiących zwłoki (o czym Uprawniony poinformuje Gwaranta w wezwaniu, o którym mowa w § 4</w:t>
      </w:r>
      <w:r w:rsidR="00275906">
        <w:rPr>
          <w:rFonts w:ascii="Arial" w:hAnsi="Arial"/>
          <w:sz w:val="22"/>
        </w:rPr>
        <w:t xml:space="preserve"> pkt 2</w:t>
      </w:r>
      <w:r w:rsidRPr="00AA76CB">
        <w:rPr>
          <w:rFonts w:ascii="Arial" w:hAnsi="Arial"/>
          <w:sz w:val="22"/>
        </w:rPr>
        <w:t>), Gwarant zobowiązany jest (tryb awaryjny):</w:t>
      </w:r>
    </w:p>
    <w:p w14:paraId="0046637F" w14:textId="77777777" w:rsidR="004532E9" w:rsidRDefault="004532E9" w:rsidP="003A70C3">
      <w:pPr>
        <w:pStyle w:val="Akapitzlist"/>
        <w:numPr>
          <w:ilvl w:val="0"/>
          <w:numId w:val="9"/>
        </w:numPr>
        <w:tabs>
          <w:tab w:val="clear" w:pos="360"/>
          <w:tab w:val="left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3A70C3">
        <w:rPr>
          <w:rFonts w:ascii="Arial" w:hAnsi="Arial"/>
          <w:sz w:val="22"/>
        </w:rPr>
        <w:t>przystąpić do usuwania ujawnionej wady niezwłocznie, lecz nie później niż w ciągu 24 godzin od chwili otrzymania wezwania, o którym mowa § 4</w:t>
      </w:r>
      <w:r w:rsidR="00275906">
        <w:rPr>
          <w:rFonts w:ascii="Arial" w:hAnsi="Arial"/>
          <w:sz w:val="22"/>
        </w:rPr>
        <w:t xml:space="preserve"> pkt 2</w:t>
      </w:r>
      <w:r w:rsidRPr="003A70C3">
        <w:rPr>
          <w:rFonts w:ascii="Arial" w:hAnsi="Arial"/>
          <w:sz w:val="22"/>
        </w:rPr>
        <w:t>, lub od chwili sporządzenia Protokołu Przeglądu Gwarancyjnego,</w:t>
      </w:r>
    </w:p>
    <w:p w14:paraId="27639D7C" w14:textId="77777777" w:rsidR="004532E9" w:rsidRPr="003A70C3" w:rsidRDefault="004532E9" w:rsidP="003A70C3">
      <w:pPr>
        <w:pStyle w:val="Akapitzlist"/>
        <w:numPr>
          <w:ilvl w:val="0"/>
          <w:numId w:val="9"/>
        </w:numPr>
        <w:tabs>
          <w:tab w:val="clear" w:pos="360"/>
          <w:tab w:val="left" w:pos="851"/>
        </w:tabs>
        <w:spacing w:before="60" w:line="276" w:lineRule="auto"/>
        <w:ind w:left="851" w:hanging="425"/>
        <w:jc w:val="both"/>
        <w:rPr>
          <w:rFonts w:ascii="Arial" w:hAnsi="Arial"/>
          <w:sz w:val="22"/>
        </w:rPr>
      </w:pPr>
      <w:r w:rsidRPr="003A70C3">
        <w:rPr>
          <w:rFonts w:ascii="Arial" w:hAnsi="Arial"/>
          <w:sz w:val="22"/>
        </w:rPr>
        <w:t xml:space="preserve">usunąć wadę w najwcześniej możliwym terminie, nie później niż w ciągu 2 dni od chwili otrzymania wezwania, o którym mowa w § 4 </w:t>
      </w:r>
      <w:r w:rsidR="00275906">
        <w:rPr>
          <w:rFonts w:ascii="Arial" w:hAnsi="Arial"/>
          <w:sz w:val="22"/>
        </w:rPr>
        <w:t xml:space="preserve">pkt 2 </w:t>
      </w:r>
      <w:r w:rsidRPr="003A70C3">
        <w:rPr>
          <w:rFonts w:ascii="Arial" w:hAnsi="Arial"/>
          <w:sz w:val="22"/>
        </w:rPr>
        <w:t>lub od daty sporządzenia Protokołu Przeglądu Gwarancyjnego.</w:t>
      </w:r>
    </w:p>
    <w:p w14:paraId="339D672E" w14:textId="77777777" w:rsidR="004532E9" w:rsidRPr="00AA76CB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 przypadku nie przystąpienia przez Gwaranta do usuwania ujawnionej wady w terminie określonym w ust. 1 i ust. 2 </w:t>
      </w:r>
      <w:r>
        <w:rPr>
          <w:rFonts w:ascii="Arial" w:hAnsi="Arial"/>
          <w:sz w:val="22"/>
        </w:rPr>
        <w:t xml:space="preserve">pkt 1 lub też nie usunięcia wady w terminie określonym w ust. </w:t>
      </w:r>
      <w:r>
        <w:rPr>
          <w:rFonts w:ascii="Arial" w:hAnsi="Arial"/>
          <w:sz w:val="22"/>
        </w:rPr>
        <w:lastRenderedPageBreak/>
        <w:t>1 i ust. 2 pkt 2 (z zastrzeżeniem ust. 4)</w:t>
      </w:r>
      <w:r w:rsidRPr="00AA76CB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 xml:space="preserve">wada </w:t>
      </w:r>
      <w:r w:rsidRPr="00AA76CB">
        <w:rPr>
          <w:rFonts w:ascii="Arial" w:hAnsi="Arial"/>
          <w:sz w:val="22"/>
        </w:rPr>
        <w:t>zostanie usunięta przez Uprawnionego na koszt Gwaranta.</w:t>
      </w:r>
    </w:p>
    <w:p w14:paraId="388C1C5D" w14:textId="77777777" w:rsidR="004532E9" w:rsidRPr="00AA76CB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Terminy usuwania wad, o których mowa w ust. 1 oraz ust. 2, za zgodą Uprawnionego oraz Gwaranta, wyrażoną w formie pisemnej, a także w formie elektronicznej (poczta elektroniczna) lub za pośrednictwem telefaksu, mogą podlegać zmianom, o ile jest to uzasadnione obiektywnymi przyczynami, które nie sprzeciwiają się interesowi Uprawnionego i jednocześnie nie stanowią zagrożenia (w szczególności) dla życia lub zdrowia ludzi.</w:t>
      </w:r>
    </w:p>
    <w:p w14:paraId="7228EEA7" w14:textId="77777777" w:rsidR="004532E9" w:rsidRPr="00AA76CB" w:rsidRDefault="004532E9" w:rsidP="00087492">
      <w:pPr>
        <w:numPr>
          <w:ilvl w:val="0"/>
          <w:numId w:val="8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Usunięcie wad przez Gwaranta uważa się za skuteczne z chwilą podpisania przez obie strony Protokołu odbioru prac z usuwania wad. Jeżeli Uprawniony bez uzasadnienia nie przystąpi do odbioru prac z usuwania wad w terminie 3 dni od daty powiadomienia go przez Gwaranta o usunięciu wady, wówczas podpisanie protokołu przez samego Gwaranta będzie miało skutek, jak w zdaniu poprzedzającym.</w:t>
      </w:r>
    </w:p>
    <w:p w14:paraId="275878D3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§ 6</w:t>
      </w:r>
    </w:p>
    <w:p w14:paraId="08200FBF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Komunikacja</w:t>
      </w:r>
    </w:p>
    <w:p w14:paraId="5108C4BD" w14:textId="77777777" w:rsidR="004532E9" w:rsidRPr="00AA76CB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Wszelka komunikacja pomiędzy stronami wymaga zachowania formy pisemnej, z zastrzeżeniem ust. 2.</w:t>
      </w:r>
    </w:p>
    <w:p w14:paraId="587062E5" w14:textId="77777777" w:rsidR="004532E9" w:rsidRPr="00AA76CB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Komunikacja za pośrednictwem telefaksu lub poczty elektronicznej (e-mail) będzie uważana za prowadzoną w formie pisemnej,</w:t>
      </w:r>
      <w:r w:rsidRPr="00AA76CB">
        <w:rPr>
          <w:rFonts w:ascii="Arial" w:hAnsi="Arial" w:cs="Arial"/>
          <w:sz w:val="22"/>
          <w:szCs w:val="22"/>
        </w:rPr>
        <w:t xml:space="preserve"> o ile każda ze </w:t>
      </w:r>
      <w:r>
        <w:rPr>
          <w:rFonts w:ascii="Arial" w:hAnsi="Arial" w:cs="Arial"/>
          <w:sz w:val="22"/>
          <w:szCs w:val="22"/>
        </w:rPr>
        <w:t>S</w:t>
      </w:r>
      <w:r w:rsidRPr="00AA76CB">
        <w:rPr>
          <w:rFonts w:ascii="Arial" w:hAnsi="Arial" w:cs="Arial"/>
          <w:sz w:val="22"/>
          <w:szCs w:val="22"/>
        </w:rPr>
        <w:t>tron na żądanie drugiej niezwłocznie potwierdzi fakt jej otrzymania.</w:t>
      </w:r>
      <w:r w:rsidRPr="00AA76CB">
        <w:rPr>
          <w:rFonts w:ascii="Arial" w:hAnsi="Arial"/>
          <w:sz w:val="22"/>
        </w:rPr>
        <w:t xml:space="preserve"> </w:t>
      </w:r>
    </w:p>
    <w:p w14:paraId="6A8EDC08" w14:textId="77777777" w:rsidR="004532E9" w:rsidRPr="00AA76CB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Nieodebranie albo odmowa odebrania listu poleconego lub innej korespondencji pisemnej będzie traktowana równoważnie z jego doręczeniem.</w:t>
      </w:r>
    </w:p>
    <w:p w14:paraId="059C0DE1" w14:textId="77777777" w:rsidR="004532E9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Wszelkie pisma skierowane do Gwaranta należy wysyłać na adres: </w:t>
      </w:r>
    </w:p>
    <w:p w14:paraId="4ECD2497" w14:textId="77777777" w:rsidR="004532E9" w:rsidRPr="0061443E" w:rsidRDefault="004532E9" w:rsidP="00087492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61443E">
        <w:rPr>
          <w:rFonts w:ascii="Arial" w:hAnsi="Arial" w:cs="Arial"/>
          <w:b/>
          <w:sz w:val="22"/>
          <w:szCs w:val="22"/>
          <w:lang w:val="en-US"/>
        </w:rPr>
        <w:t>….</w:t>
      </w:r>
    </w:p>
    <w:p w14:paraId="2F018302" w14:textId="77777777" w:rsidR="004532E9" w:rsidRPr="001E6024" w:rsidRDefault="004532E9" w:rsidP="00087492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>
        <w:rPr>
          <w:rFonts w:ascii="Arial" w:hAnsi="Arial" w:cs="Arial"/>
          <w:b/>
          <w:sz w:val="22"/>
          <w:szCs w:val="22"/>
          <w:lang w:val="en-US"/>
        </w:rPr>
        <w:t>adres</w:t>
      </w:r>
      <w:proofErr w:type="spellEnd"/>
      <w:r>
        <w:rPr>
          <w:rFonts w:ascii="Arial" w:hAnsi="Arial" w:cs="Arial"/>
          <w:b/>
          <w:sz w:val="22"/>
          <w:szCs w:val="22"/>
          <w:lang w:val="en-US"/>
        </w:rPr>
        <w:t xml:space="preserve"> e-mail: …….</w:t>
      </w:r>
    </w:p>
    <w:p w14:paraId="680BA882" w14:textId="77777777" w:rsidR="004532E9" w:rsidRPr="0061443E" w:rsidRDefault="004532E9" w:rsidP="00E95337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61443E">
        <w:rPr>
          <w:rFonts w:ascii="Arial" w:hAnsi="Arial" w:cs="Arial"/>
          <w:b/>
          <w:sz w:val="22"/>
          <w:szCs w:val="22"/>
          <w:lang w:val="en-US"/>
        </w:rPr>
        <w:t>nr</w:t>
      </w:r>
      <w:proofErr w:type="spellEnd"/>
      <w:r w:rsidRPr="0061443E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61443E">
        <w:rPr>
          <w:rFonts w:ascii="Arial" w:hAnsi="Arial" w:cs="Arial"/>
          <w:b/>
          <w:sz w:val="22"/>
          <w:szCs w:val="22"/>
          <w:lang w:val="en-US"/>
        </w:rPr>
        <w:t>faksu</w:t>
      </w:r>
      <w:proofErr w:type="spellEnd"/>
      <w:r w:rsidRPr="0061443E">
        <w:rPr>
          <w:rFonts w:ascii="Arial" w:hAnsi="Arial" w:cs="Arial"/>
          <w:b/>
          <w:sz w:val="22"/>
          <w:szCs w:val="22"/>
          <w:lang w:val="en-US"/>
        </w:rPr>
        <w:t>: …….</w:t>
      </w:r>
    </w:p>
    <w:p w14:paraId="224C79B1" w14:textId="77777777" w:rsidR="004532E9" w:rsidRPr="0061443E" w:rsidRDefault="004532E9" w:rsidP="0061443E">
      <w:pPr>
        <w:numPr>
          <w:ilvl w:val="0"/>
          <w:numId w:val="10"/>
        </w:numPr>
        <w:spacing w:before="120" w:after="24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Wszelkie pisma skierowane do Uprawnionego należy wysyłać na adres: </w:t>
      </w:r>
    </w:p>
    <w:p w14:paraId="6AE53571" w14:textId="77777777" w:rsidR="004532E9" w:rsidRPr="00DF6268" w:rsidRDefault="00275906" w:rsidP="00087492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0" w:color="000000"/>
        </w:pBdr>
        <w:shd w:val="clear" w:color="auto" w:fill="F2F2F2"/>
        <w:autoSpaceDE w:val="0"/>
        <w:spacing w:before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…</w:t>
      </w:r>
    </w:p>
    <w:p w14:paraId="76402E74" w14:textId="77777777" w:rsidR="004532E9" w:rsidRPr="00813BAB" w:rsidRDefault="004532E9" w:rsidP="00087492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0" w:color="000000"/>
        </w:pBdr>
        <w:shd w:val="clear" w:color="auto" w:fill="F2F2F2"/>
        <w:autoSpaceDE w:val="0"/>
        <w:spacing w:before="120" w:line="276" w:lineRule="auto"/>
        <w:jc w:val="center"/>
        <w:rPr>
          <w:rFonts w:ascii="Arial" w:hAnsi="Arial"/>
          <w:b/>
        </w:rPr>
      </w:pPr>
      <w:r w:rsidRPr="00813BAB">
        <w:rPr>
          <w:rFonts w:ascii="Arial" w:hAnsi="Arial"/>
          <w:b/>
        </w:rPr>
        <w:t xml:space="preserve">(w tym zawsze do wiadomości </w:t>
      </w:r>
      <w:r w:rsidR="00275906">
        <w:rPr>
          <w:rFonts w:ascii="Arial" w:hAnsi="Arial"/>
          <w:b/>
        </w:rPr>
        <w:t>Inspektora Nadzoru Inwestorskiego</w:t>
      </w:r>
      <w:r w:rsidRPr="00813BAB">
        <w:rPr>
          <w:rFonts w:ascii="Arial" w:hAnsi="Arial"/>
          <w:b/>
        </w:rPr>
        <w:t>)</w:t>
      </w:r>
    </w:p>
    <w:p w14:paraId="17430277" w14:textId="77777777" w:rsidR="00275906" w:rsidRDefault="00275906" w:rsidP="00275906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Wszelkie pisma skierowane do </w:t>
      </w:r>
      <w:r w:rsidRPr="00275906">
        <w:rPr>
          <w:rFonts w:ascii="Arial" w:hAnsi="Arial"/>
          <w:sz w:val="22"/>
        </w:rPr>
        <w:t>Inspektora Nadzoru Inwestorskiego</w:t>
      </w:r>
      <w:r w:rsidRPr="00AA76CB">
        <w:rPr>
          <w:rFonts w:ascii="Arial" w:hAnsi="Arial"/>
          <w:sz w:val="22"/>
        </w:rPr>
        <w:t xml:space="preserve"> należy wysyłać na adres: </w:t>
      </w:r>
    </w:p>
    <w:p w14:paraId="00C25F7C" w14:textId="77777777" w:rsidR="00275906" w:rsidRPr="0061443E" w:rsidRDefault="00275906" w:rsidP="00275906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61443E">
        <w:rPr>
          <w:rFonts w:ascii="Arial" w:hAnsi="Arial" w:cs="Arial"/>
          <w:b/>
          <w:sz w:val="22"/>
          <w:szCs w:val="22"/>
          <w:lang w:val="en-US"/>
        </w:rPr>
        <w:t>….</w:t>
      </w:r>
    </w:p>
    <w:p w14:paraId="3BD5B9C4" w14:textId="77777777" w:rsidR="00275906" w:rsidRPr="001E6024" w:rsidRDefault="00275906" w:rsidP="00275906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>
        <w:rPr>
          <w:rFonts w:ascii="Arial" w:hAnsi="Arial" w:cs="Arial"/>
          <w:b/>
          <w:sz w:val="22"/>
          <w:szCs w:val="22"/>
          <w:lang w:val="en-US"/>
        </w:rPr>
        <w:t>adres</w:t>
      </w:r>
      <w:proofErr w:type="spellEnd"/>
      <w:r>
        <w:rPr>
          <w:rFonts w:ascii="Arial" w:hAnsi="Arial" w:cs="Arial"/>
          <w:b/>
          <w:sz w:val="22"/>
          <w:szCs w:val="22"/>
          <w:lang w:val="en-US"/>
        </w:rPr>
        <w:t xml:space="preserve"> e-mail: …….</w:t>
      </w:r>
    </w:p>
    <w:p w14:paraId="11446402" w14:textId="77777777" w:rsidR="00275906" w:rsidRDefault="00275906" w:rsidP="00275906">
      <w:pPr>
        <w:spacing w:before="120" w:line="276" w:lineRule="auto"/>
        <w:ind w:left="360"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61443E">
        <w:rPr>
          <w:rFonts w:ascii="Arial" w:hAnsi="Arial" w:cs="Arial"/>
          <w:b/>
          <w:sz w:val="22"/>
          <w:szCs w:val="22"/>
          <w:lang w:val="en-US"/>
        </w:rPr>
        <w:t>nr</w:t>
      </w:r>
      <w:proofErr w:type="spellEnd"/>
      <w:r w:rsidRPr="0061443E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61443E">
        <w:rPr>
          <w:rFonts w:ascii="Arial" w:hAnsi="Arial" w:cs="Arial"/>
          <w:b/>
          <w:sz w:val="22"/>
          <w:szCs w:val="22"/>
          <w:lang w:val="en-US"/>
        </w:rPr>
        <w:t>faksu</w:t>
      </w:r>
      <w:proofErr w:type="spellEnd"/>
      <w:r w:rsidRPr="0061443E">
        <w:rPr>
          <w:rFonts w:ascii="Arial" w:hAnsi="Arial" w:cs="Arial"/>
          <w:b/>
          <w:sz w:val="22"/>
          <w:szCs w:val="22"/>
          <w:lang w:val="en-US"/>
        </w:rPr>
        <w:t>: …….</w:t>
      </w:r>
    </w:p>
    <w:p w14:paraId="07BD4A77" w14:textId="77777777" w:rsidR="004532E9" w:rsidRPr="00AA76CB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  <w:szCs w:val="22"/>
        </w:rPr>
      </w:pPr>
      <w:r w:rsidRPr="00AA76CB">
        <w:rPr>
          <w:rFonts w:ascii="Arial" w:hAnsi="Arial"/>
          <w:sz w:val="22"/>
          <w:szCs w:val="22"/>
        </w:rPr>
        <w:t>O zmianach w danych teleadresowych, o których mowa w ust. 4</w:t>
      </w:r>
      <w:r w:rsidR="00275906">
        <w:rPr>
          <w:rFonts w:ascii="Arial" w:hAnsi="Arial"/>
          <w:sz w:val="22"/>
          <w:szCs w:val="22"/>
        </w:rPr>
        <w:t xml:space="preserve"> - 6</w:t>
      </w:r>
      <w:r w:rsidRPr="00AA76CB">
        <w:rPr>
          <w:rFonts w:ascii="Arial" w:hAnsi="Arial"/>
          <w:sz w:val="22"/>
          <w:szCs w:val="22"/>
        </w:rPr>
        <w:t xml:space="preserve"> strony obowiązane są informować się niezwłocznie, nie później niż 7 dni od chwili zaistnienia zmian, pod rygorem uznania wysłania korespondencji pod ostatnio znany adres za skutecznie doręczoną.</w:t>
      </w:r>
    </w:p>
    <w:p w14:paraId="03DE7161" w14:textId="77777777" w:rsidR="004532E9" w:rsidRPr="00AA76CB" w:rsidRDefault="004532E9" w:rsidP="00087492">
      <w:pPr>
        <w:numPr>
          <w:ilvl w:val="0"/>
          <w:numId w:val="10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Gwarant jest obowiązany w terminie 7 dni od daty złożenia wniosku o upadłość lub likwidację powiadomić na piśmie o tym fakcie Uprawnionego.</w:t>
      </w:r>
    </w:p>
    <w:p w14:paraId="07B047EB" w14:textId="77777777" w:rsidR="004532E9" w:rsidRPr="00AA76CB" w:rsidRDefault="004532E9" w:rsidP="00087492">
      <w:pPr>
        <w:spacing w:before="24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lastRenderedPageBreak/>
        <w:t>§ 7</w:t>
      </w:r>
    </w:p>
    <w:p w14:paraId="10C3C642" w14:textId="77777777" w:rsidR="004532E9" w:rsidRPr="00AA76CB" w:rsidRDefault="004532E9" w:rsidP="00087492">
      <w:pPr>
        <w:spacing w:before="120" w:line="276" w:lineRule="auto"/>
        <w:jc w:val="center"/>
        <w:rPr>
          <w:rFonts w:ascii="Arial" w:hAnsi="Arial"/>
          <w:b/>
          <w:sz w:val="22"/>
        </w:rPr>
      </w:pPr>
      <w:r w:rsidRPr="00AA76CB">
        <w:rPr>
          <w:rFonts w:ascii="Arial" w:hAnsi="Arial"/>
          <w:b/>
          <w:sz w:val="22"/>
        </w:rPr>
        <w:t>Postanowienia końcowe</w:t>
      </w:r>
    </w:p>
    <w:p w14:paraId="41999B2F" w14:textId="77777777" w:rsidR="004532E9" w:rsidRPr="00AA76CB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 xml:space="preserve">W sprawach nieuregulowanych zastosowanie mają odpowiednie przepisy prawa, w szczególności Kodeksu cywilnego oraz ustawy </w:t>
      </w:r>
      <w:r>
        <w:rPr>
          <w:rFonts w:ascii="Arial" w:hAnsi="Arial"/>
          <w:sz w:val="22"/>
        </w:rPr>
        <w:t>Prawo zamówień publicznych</w:t>
      </w:r>
      <w:r w:rsidRPr="00AA76CB">
        <w:rPr>
          <w:rFonts w:ascii="Arial" w:hAnsi="Arial"/>
          <w:sz w:val="22"/>
        </w:rPr>
        <w:t>.</w:t>
      </w:r>
    </w:p>
    <w:p w14:paraId="3CE31F4F" w14:textId="77777777" w:rsidR="004532E9" w:rsidRPr="00AA76CB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Niniejsza Karta Gwarancyjna jest integralną częścią Umowy.</w:t>
      </w:r>
    </w:p>
    <w:p w14:paraId="7034ED3E" w14:textId="77777777" w:rsidR="004532E9" w:rsidRPr="00AA76CB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Wszelkie zmiany niniejszej Karty Gwarancyjnej wymagają formy pisemnej pod rygorem nieważności.</w:t>
      </w:r>
    </w:p>
    <w:p w14:paraId="397E51AB" w14:textId="77777777" w:rsidR="004532E9" w:rsidRPr="00AA76CB" w:rsidRDefault="004532E9" w:rsidP="00087492">
      <w:pPr>
        <w:numPr>
          <w:ilvl w:val="0"/>
          <w:numId w:val="11"/>
        </w:numPr>
        <w:spacing w:before="120"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Niniejszą Kartę Gwarancyjną sporządzono w czterech egzemplarzach na prawach o</w:t>
      </w:r>
      <w:r>
        <w:rPr>
          <w:rFonts w:ascii="Arial" w:hAnsi="Arial"/>
          <w:sz w:val="22"/>
        </w:rPr>
        <w:t>ryginału, po dwa dla każdej ze S</w:t>
      </w:r>
      <w:r w:rsidRPr="00AA76CB">
        <w:rPr>
          <w:rFonts w:ascii="Arial" w:hAnsi="Arial"/>
          <w:sz w:val="22"/>
        </w:rPr>
        <w:t>tron.</w:t>
      </w:r>
    </w:p>
    <w:p w14:paraId="3E0FE78F" w14:textId="77777777" w:rsidR="004532E9" w:rsidRPr="00AA76CB" w:rsidRDefault="004532E9" w:rsidP="00087492">
      <w:pPr>
        <w:tabs>
          <w:tab w:val="left" w:pos="3945"/>
        </w:tabs>
        <w:spacing w:line="276" w:lineRule="auto"/>
        <w:jc w:val="both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ab/>
      </w:r>
    </w:p>
    <w:p w14:paraId="03333C02" w14:textId="77777777" w:rsidR="004532E9" w:rsidRPr="00AA76CB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5F91D125" w14:textId="77777777" w:rsidR="004532E9" w:rsidRPr="00AA76CB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… </w:t>
      </w:r>
      <w:r w:rsidRPr="00AA76CB">
        <w:rPr>
          <w:rFonts w:ascii="Arial" w:hAnsi="Arial"/>
          <w:sz w:val="22"/>
        </w:rPr>
        <w:t xml:space="preserve">, dnia </w:t>
      </w:r>
      <w:r>
        <w:rPr>
          <w:rFonts w:ascii="Arial" w:hAnsi="Arial"/>
          <w:sz w:val="22"/>
        </w:rPr>
        <w:t>….</w:t>
      </w:r>
      <w:r w:rsidRPr="00AA76CB">
        <w:rPr>
          <w:rFonts w:ascii="Arial" w:hAnsi="Arial"/>
          <w:sz w:val="22"/>
        </w:rPr>
        <w:t xml:space="preserve"> r.</w:t>
      </w:r>
    </w:p>
    <w:p w14:paraId="78117007" w14:textId="77777777" w:rsidR="004532E9" w:rsidRPr="00AA76CB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5003A97D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3789FE72" w14:textId="77777777" w:rsidR="004532E9" w:rsidRPr="00AA76CB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Warunki gwarancji przyjął Uprawniony: …………………………………………………………….</w:t>
      </w:r>
    </w:p>
    <w:p w14:paraId="43F333AE" w14:textId="77777777" w:rsidR="004532E9" w:rsidRPr="00B75D6C" w:rsidRDefault="004532E9" w:rsidP="00087492">
      <w:pPr>
        <w:spacing w:line="276" w:lineRule="auto"/>
        <w:ind w:right="-1368"/>
        <w:rPr>
          <w:rFonts w:ascii="Arial" w:hAnsi="Arial"/>
          <w:sz w:val="18"/>
          <w:szCs w:val="18"/>
        </w:rPr>
      </w:pP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  <w:t>(Podpis i pieczęć )</w:t>
      </w:r>
    </w:p>
    <w:p w14:paraId="64127300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32D2AA35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56D8799C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49BE4504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236A8126" w14:textId="77777777" w:rsidR="004532E9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</w:p>
    <w:p w14:paraId="47E94859" w14:textId="77777777" w:rsidR="004532E9" w:rsidRPr="00AA76CB" w:rsidRDefault="004532E9" w:rsidP="00087492">
      <w:pPr>
        <w:spacing w:line="276" w:lineRule="auto"/>
        <w:ind w:right="-1368"/>
        <w:rPr>
          <w:rFonts w:ascii="Arial" w:hAnsi="Arial"/>
          <w:sz w:val="22"/>
        </w:rPr>
      </w:pPr>
      <w:r w:rsidRPr="00AA76CB">
        <w:rPr>
          <w:rFonts w:ascii="Arial" w:hAnsi="Arial"/>
          <w:sz w:val="22"/>
        </w:rPr>
        <w:t>Wykonawca : ……………</w:t>
      </w:r>
      <w:r>
        <w:rPr>
          <w:rFonts w:ascii="Arial" w:hAnsi="Arial"/>
          <w:sz w:val="22"/>
        </w:rPr>
        <w:t>…………….</w:t>
      </w:r>
      <w:r w:rsidRPr="00AA76CB">
        <w:rPr>
          <w:rFonts w:ascii="Arial" w:hAnsi="Arial"/>
          <w:sz w:val="22"/>
        </w:rPr>
        <w:t>……………………………………………………………….</w:t>
      </w:r>
    </w:p>
    <w:p w14:paraId="5B896B5A" w14:textId="77777777" w:rsidR="004532E9" w:rsidRPr="00B75D6C" w:rsidRDefault="004532E9" w:rsidP="00087492">
      <w:pPr>
        <w:spacing w:line="276" w:lineRule="auto"/>
        <w:ind w:right="-1368"/>
        <w:rPr>
          <w:sz w:val="18"/>
          <w:szCs w:val="18"/>
        </w:rPr>
      </w:pP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</w:r>
      <w:r w:rsidRPr="00B75D6C">
        <w:rPr>
          <w:rFonts w:ascii="Arial" w:hAnsi="Arial"/>
          <w:sz w:val="18"/>
          <w:szCs w:val="18"/>
        </w:rPr>
        <w:tab/>
        <w:t xml:space="preserve">( Podpis i pieczęć ) </w:t>
      </w:r>
    </w:p>
    <w:p w14:paraId="41E8408D" w14:textId="77777777" w:rsidR="004532E9" w:rsidRDefault="004532E9"/>
    <w:sectPr w:rsidR="004532E9" w:rsidSect="009877C5">
      <w:headerReference w:type="default" r:id="rId7"/>
      <w:footerReference w:type="default" r:id="rId8"/>
      <w:pgSz w:w="11906" w:h="16838"/>
      <w:pgMar w:top="1276" w:right="1417" w:bottom="1319" w:left="1417" w:header="600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8A63E" w14:textId="77777777" w:rsidR="00110DF4" w:rsidRDefault="00110DF4" w:rsidP="00087492">
      <w:r>
        <w:separator/>
      </w:r>
    </w:p>
  </w:endnote>
  <w:endnote w:type="continuationSeparator" w:id="0">
    <w:p w14:paraId="43FBD03E" w14:textId="77777777" w:rsidR="00110DF4" w:rsidRDefault="00110DF4" w:rsidP="0008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106A5" w14:textId="7F4CA71A" w:rsidR="004532E9" w:rsidRPr="00FE586F" w:rsidRDefault="004532E9">
    <w:pPr>
      <w:pStyle w:val="Stopka"/>
      <w:jc w:val="center"/>
      <w:rPr>
        <w:rFonts w:ascii="Arial" w:hAnsi="Arial" w:cs="Arial"/>
        <w:sz w:val="18"/>
        <w:szCs w:val="18"/>
      </w:rPr>
    </w:pPr>
    <w:r w:rsidRPr="00FE586F">
      <w:rPr>
        <w:rFonts w:ascii="Arial" w:hAnsi="Arial" w:cs="Arial"/>
        <w:sz w:val="18"/>
        <w:szCs w:val="18"/>
      </w:rPr>
      <w:fldChar w:fldCharType="begin"/>
    </w:r>
    <w:r w:rsidRPr="00FE586F">
      <w:rPr>
        <w:rFonts w:ascii="Arial" w:hAnsi="Arial" w:cs="Arial"/>
        <w:sz w:val="18"/>
        <w:szCs w:val="18"/>
      </w:rPr>
      <w:instrText xml:space="preserve"> PAGE   \* MERGEFORMAT </w:instrText>
    </w:r>
    <w:r w:rsidRPr="00FE586F">
      <w:rPr>
        <w:rFonts w:ascii="Arial" w:hAnsi="Arial" w:cs="Arial"/>
        <w:sz w:val="18"/>
        <w:szCs w:val="18"/>
      </w:rPr>
      <w:fldChar w:fldCharType="separate"/>
    </w:r>
    <w:r w:rsidR="00BD5BE9">
      <w:rPr>
        <w:rFonts w:ascii="Arial" w:hAnsi="Arial" w:cs="Arial"/>
        <w:noProof/>
        <w:sz w:val="18"/>
        <w:szCs w:val="18"/>
      </w:rPr>
      <w:t>5</w:t>
    </w:r>
    <w:r w:rsidRPr="00FE586F">
      <w:rPr>
        <w:rFonts w:ascii="Arial" w:hAnsi="Arial" w:cs="Arial"/>
        <w:sz w:val="18"/>
        <w:szCs w:val="18"/>
      </w:rPr>
      <w:fldChar w:fldCharType="end"/>
    </w:r>
  </w:p>
  <w:p w14:paraId="3BC8A2E9" w14:textId="77777777" w:rsidR="004532E9" w:rsidRDefault="004532E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9C123" w14:textId="77777777" w:rsidR="00110DF4" w:rsidRDefault="00110DF4" w:rsidP="00087492">
      <w:r>
        <w:separator/>
      </w:r>
    </w:p>
  </w:footnote>
  <w:footnote w:type="continuationSeparator" w:id="0">
    <w:p w14:paraId="3E01D9EE" w14:textId="77777777" w:rsidR="00110DF4" w:rsidRDefault="00110DF4" w:rsidP="00087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24CC5" w14:textId="77777777" w:rsidR="00805213" w:rsidRDefault="00805213" w:rsidP="00805213">
    <w:pPr>
      <w:pStyle w:val="Nagwek"/>
      <w:jc w:val="center"/>
    </w:pPr>
  </w:p>
  <w:p w14:paraId="2638266B" w14:textId="77777777" w:rsidR="004532E9" w:rsidRPr="009C2C00" w:rsidRDefault="004532E9" w:rsidP="00805213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Załącznik nr </w:t>
    </w:r>
    <w:r w:rsidR="00275906">
      <w:rPr>
        <w:rFonts w:ascii="Arial" w:hAnsi="Arial" w:cs="Arial"/>
        <w:i/>
      </w:rPr>
      <w:t>3</w:t>
    </w:r>
    <w:r>
      <w:rPr>
        <w:rFonts w:ascii="Arial" w:hAnsi="Arial" w:cs="Arial"/>
        <w:i/>
      </w:rPr>
      <w:t xml:space="preserve"> do umowy nr … z dnia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AB546762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  <w:sz w:val="20"/>
        <w:szCs w:val="20"/>
      </w:rPr>
    </w:lvl>
  </w:abstractNum>
  <w:abstractNum w:abstractNumId="1" w15:restartNumberingAfterBreak="0">
    <w:nsid w:val="00000008"/>
    <w:multiLevelType w:val="singleLevel"/>
    <w:tmpl w:val="5D02930E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color w:val="000000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266C5D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83AA9F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5B8F3B40"/>
    <w:multiLevelType w:val="hybridMultilevel"/>
    <w:tmpl w:val="A7B42422"/>
    <w:lvl w:ilvl="0" w:tplc="65A008F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601"/>
    <w:rsid w:val="00070AC1"/>
    <w:rsid w:val="00087492"/>
    <w:rsid w:val="00097C30"/>
    <w:rsid w:val="000A238F"/>
    <w:rsid w:val="00110DF4"/>
    <w:rsid w:val="00126E09"/>
    <w:rsid w:val="00191B13"/>
    <w:rsid w:val="001E6024"/>
    <w:rsid w:val="00275906"/>
    <w:rsid w:val="00327C14"/>
    <w:rsid w:val="00346506"/>
    <w:rsid w:val="00366F7E"/>
    <w:rsid w:val="00374DB6"/>
    <w:rsid w:val="00393F9C"/>
    <w:rsid w:val="003A70C3"/>
    <w:rsid w:val="003F3654"/>
    <w:rsid w:val="00443601"/>
    <w:rsid w:val="004532E9"/>
    <w:rsid w:val="00531ABF"/>
    <w:rsid w:val="0058051F"/>
    <w:rsid w:val="005926CD"/>
    <w:rsid w:val="005C6588"/>
    <w:rsid w:val="005E2884"/>
    <w:rsid w:val="0061443E"/>
    <w:rsid w:val="007634C4"/>
    <w:rsid w:val="00805213"/>
    <w:rsid w:val="00813BAB"/>
    <w:rsid w:val="00852D03"/>
    <w:rsid w:val="00877AA5"/>
    <w:rsid w:val="00885A4B"/>
    <w:rsid w:val="0091641D"/>
    <w:rsid w:val="009454A3"/>
    <w:rsid w:val="009728EB"/>
    <w:rsid w:val="009877C5"/>
    <w:rsid w:val="009B1AF1"/>
    <w:rsid w:val="009C2C00"/>
    <w:rsid w:val="00A8139A"/>
    <w:rsid w:val="00AA76CB"/>
    <w:rsid w:val="00B23969"/>
    <w:rsid w:val="00B36481"/>
    <w:rsid w:val="00B75D6C"/>
    <w:rsid w:val="00BD5BE9"/>
    <w:rsid w:val="00C02632"/>
    <w:rsid w:val="00C326D0"/>
    <w:rsid w:val="00C36908"/>
    <w:rsid w:val="00CD09F9"/>
    <w:rsid w:val="00CE1069"/>
    <w:rsid w:val="00DF6268"/>
    <w:rsid w:val="00E32B0F"/>
    <w:rsid w:val="00E95337"/>
    <w:rsid w:val="00F655DD"/>
    <w:rsid w:val="00F91C0D"/>
    <w:rsid w:val="00FB2975"/>
    <w:rsid w:val="00FC07EA"/>
    <w:rsid w:val="00FE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575EF4"/>
  <w15:docId w15:val="{D18090CB-3150-4254-AD19-1E36744A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8749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74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0874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087492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76" w:lineRule="auto"/>
      <w:jc w:val="center"/>
    </w:pPr>
    <w:rPr>
      <w:rFonts w:ascii="Arial" w:hAnsi="Arial"/>
      <w:b/>
      <w:caps/>
      <w:sz w:val="28"/>
    </w:rPr>
  </w:style>
  <w:style w:type="character" w:customStyle="1" w:styleId="TytuZnak">
    <w:name w:val="Tytuł Znak"/>
    <w:link w:val="Tytu"/>
    <w:uiPriority w:val="99"/>
    <w:locked/>
    <w:rsid w:val="00087492"/>
    <w:rPr>
      <w:rFonts w:ascii="Arial" w:hAnsi="Arial" w:cs="Times New Roman"/>
      <w:b/>
      <w:caps/>
      <w:sz w:val="20"/>
      <w:szCs w:val="20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87492"/>
    <w:pPr>
      <w:spacing w:line="276" w:lineRule="auto"/>
      <w:jc w:val="center"/>
    </w:pPr>
    <w:rPr>
      <w:rFonts w:ascii="Arial" w:hAnsi="Arial"/>
      <w:b/>
    </w:rPr>
  </w:style>
  <w:style w:type="character" w:customStyle="1" w:styleId="PodtytuZnak">
    <w:name w:val="Podtytuł Znak"/>
    <w:link w:val="Podtytu"/>
    <w:uiPriority w:val="99"/>
    <w:locked/>
    <w:rsid w:val="00087492"/>
    <w:rPr>
      <w:rFonts w:ascii="Arial" w:hAnsi="Arial" w:cs="Times New Roman"/>
      <w:b/>
      <w:sz w:val="20"/>
      <w:szCs w:val="20"/>
      <w:lang w:eastAsia="ar-SA" w:bidi="ar-SA"/>
    </w:rPr>
  </w:style>
  <w:style w:type="character" w:styleId="Hipercze">
    <w:name w:val="Hyperlink"/>
    <w:uiPriority w:val="99"/>
    <w:semiHidden/>
    <w:rsid w:val="00087492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08749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8749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366F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9164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1641D"/>
    <w:rPr>
      <w:rFonts w:ascii="Tahoma" w:hAnsi="Tahoma" w:cs="Tahoma"/>
      <w:sz w:val="16"/>
      <w:szCs w:val="16"/>
      <w:lang w:eastAsia="ar-SA" w:bidi="ar-SA"/>
    </w:rPr>
  </w:style>
  <w:style w:type="character" w:styleId="Odwoaniedokomentarza">
    <w:name w:val="annotation reference"/>
    <w:uiPriority w:val="99"/>
    <w:semiHidden/>
    <w:unhideWhenUsed/>
    <w:rsid w:val="00E95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337"/>
  </w:style>
  <w:style w:type="character" w:customStyle="1" w:styleId="TekstkomentarzaZnak">
    <w:name w:val="Tekst komentarza Znak"/>
    <w:link w:val="Tekstkomentarza"/>
    <w:uiPriority w:val="99"/>
    <w:semiHidden/>
    <w:rsid w:val="00E95337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3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5337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1421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Zaop.Patrycja</cp:lastModifiedBy>
  <cp:revision>5</cp:revision>
  <cp:lastPrinted>2018-02-20T11:04:00Z</cp:lastPrinted>
  <dcterms:created xsi:type="dcterms:W3CDTF">2018-12-20T13:30:00Z</dcterms:created>
  <dcterms:modified xsi:type="dcterms:W3CDTF">2019-01-02T07:45:00Z</dcterms:modified>
</cp:coreProperties>
</file>